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A8B" w:rsidRDefault="00570830">
      <w:pPr>
        <w:pStyle w:val="Title"/>
      </w:pPr>
      <w:bookmarkStart w:id="0" w:name="_GoBack"/>
      <w:bookmarkEnd w:id="0"/>
      <w:r>
        <w:t>Arial Unicode MS</w:t>
      </w:r>
    </w:p>
    <w:p w:rsidR="002D7A8B" w:rsidRDefault="00570830">
      <w:pPr>
        <w:pStyle w:val="Heading1"/>
      </w:pPr>
      <w:proofErr w:type="gramStart"/>
      <w:r>
        <w:t>in</w:t>
      </w:r>
      <w:proofErr w:type="gramEnd"/>
      <w:r>
        <w:t xml:space="preserve"> different ranges</w:t>
      </w:r>
    </w:p>
    <w:p w:rsidR="002D7A8B" w:rsidRDefault="00570830">
      <w:pPr>
        <w:pStyle w:val="Heading1"/>
      </w:pPr>
      <w:proofErr w:type="gramStart"/>
      <w:r>
        <w:t>asci</w:t>
      </w:r>
      <w:proofErr w:type="gramEnd"/>
      <w:r>
        <w:t xml:space="preserve"> and hansi</w:t>
      </w:r>
    </w:p>
    <w:p w:rsidR="002D7A8B" w:rsidRDefault="00570830" w:rsidP="00570830">
      <w:pPr>
        <w:spacing w:beforeLines="40" w:before="96" w:afterLines="40" w:after="96"/>
      </w:pPr>
      <w:r>
        <w:t>(c&gt;='\u0000' &amp;&amp; c&lt;='\u007F'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hAnsi="Arial Unicode MS" w:cs="Arial Unicode MS"/>
        </w:rPr>
        <w:t>o</w:t>
      </w:r>
      <w:proofErr w:type="gramEnd"/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=='\u00A1'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¡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=='\u00A4'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¤</w:t>
      </w:r>
    </w:p>
    <w:p w:rsidR="002D7A8B" w:rsidRDefault="00570830" w:rsidP="00570830">
      <w:pPr>
        <w:spacing w:beforeLines="40" w:before="96" w:afterLines="40" w:after="96"/>
      </w:pPr>
      <w:r>
        <w:t>(c&gt;='\u00A7' &amp;&amp; c&lt;='\u00A8')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§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=='\u00AA'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ª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=='\u00AD'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­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=='\u00AF'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¯</w:t>
      </w:r>
    </w:p>
    <w:p w:rsidR="002D7A8B" w:rsidRDefault="00570830" w:rsidP="00570830">
      <w:pPr>
        <w:spacing w:beforeLines="40" w:before="96" w:afterLines="40" w:after="96"/>
      </w:pPr>
      <w:r>
        <w:t>(c&gt;='\u00B0' &amp;&amp; c&lt;='\u00B4')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²</w:t>
      </w:r>
    </w:p>
    <w:p w:rsidR="002D7A8B" w:rsidRDefault="00570830" w:rsidP="00570830">
      <w:pPr>
        <w:spacing w:beforeLines="40" w:before="96" w:afterLines="40" w:after="96"/>
      </w:pPr>
      <w:r>
        <w:t>(c&gt;='\u00B6' &amp;&amp; c&lt;='\u00BA')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·</w:t>
      </w:r>
    </w:p>
    <w:p w:rsidR="002D7A8B" w:rsidRDefault="00570830" w:rsidP="00570830">
      <w:pPr>
        <w:spacing w:beforeLines="40" w:before="96" w:afterLines="40" w:after="96"/>
      </w:pPr>
      <w:r>
        <w:t>(c&gt;='\u00BC' &amp;&amp; c&lt;='\u00BF')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½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=='\u00D7' || c=='\u00F7' 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×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other</w:t>
      </w:r>
      <w:proofErr w:type="gramEnd"/>
      <w:r>
        <w:t xml:space="preserve"> (c&gt;='\u00A0' &amp;&amp; c&lt;='\u00FF')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hAnsi="Arial Unicode MS" w:cs="Arial Unicode MS"/>
        </w:rPr>
        <w:t>ø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(c&gt;='\u0100' &amp;&amp; c&lt;='\u02AF')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hAnsi="Arial Unicode MS" w:cs="Arial Unicode MS"/>
        </w:rPr>
        <w:t>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(c&gt;='\u02B0' &amp;&amp; c&lt;='\u04FF')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lastRenderedPageBreak/>
        <w:t>ʱ</w:t>
      </w:r>
    </w:p>
    <w:p w:rsidR="002D7A8B" w:rsidRDefault="00570830" w:rsidP="00570830">
      <w:pPr>
        <w:spacing w:beforeLines="40" w:before="96" w:afterLines="40" w:after="96"/>
      </w:pPr>
      <w:r>
        <w:t>(c&gt;='\u0590' &amp;&amp; c&lt;='\u07BF')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֑</w:t>
      </w:r>
    </w:p>
    <w:p w:rsidR="002D7A8B" w:rsidRDefault="00570830" w:rsidP="00570830">
      <w:pPr>
        <w:spacing w:beforeLines="40" w:before="96" w:afterLines="40" w:after="96"/>
      </w:pPr>
      <w:r>
        <w:t>(c&gt;='\u1100' &amp;&amp; c&lt;='\u11FF')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ᄁ</w:t>
      </w:r>
    </w:p>
    <w:p w:rsidR="002D7A8B" w:rsidRDefault="00570830" w:rsidP="00570830">
      <w:pPr>
        <w:spacing w:beforeLines="40" w:before="96" w:afterLines="40" w:after="96"/>
      </w:pPr>
      <w:r>
        <w:t>(c&gt;='\u1E00' &amp;&amp; c&lt;='\u1EFF');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hAnsi="Arial Unicode MS" w:cs="Arial Unicode MS"/>
        </w:rPr>
        <w:t>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(c&gt;='\u2000' &amp;&amp; c&lt;='\u2EFF')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 </w:t>
      </w:r>
    </w:p>
    <w:p w:rsidR="002D7A8B" w:rsidRDefault="00570830" w:rsidP="00570830">
      <w:pPr>
        <w:spacing w:beforeLines="40" w:before="96" w:afterLines="40" w:after="96"/>
      </w:pPr>
      <w:r>
        <w:t>(c&gt;='\u2F00' &amp;&amp; c&lt;='\uDFFF')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⼁</w:t>
      </w:r>
    </w:p>
    <w:p w:rsidR="002D7A8B" w:rsidRDefault="00570830" w:rsidP="00570830">
      <w:pPr>
        <w:spacing w:beforeLines="40" w:before="96" w:afterLines="40" w:after="96"/>
      </w:pPr>
      <w:r>
        <w:t>(c&gt;='\uE000' &amp;&amp; c&lt;='\uF8FF')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</w:t>
      </w:r>
    </w:p>
    <w:p w:rsidR="002D7A8B" w:rsidRDefault="00570830" w:rsidP="00570830">
      <w:pPr>
        <w:spacing w:beforeLines="40" w:before="96" w:afterLines="40" w:after="96"/>
      </w:pPr>
      <w:r>
        <w:t>(c&gt;='\uF900' &amp;&amp; c&lt;='\uFAFF')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更</w:t>
      </w:r>
    </w:p>
    <w:p w:rsidR="002D7A8B" w:rsidRDefault="00570830" w:rsidP="00570830">
      <w:pPr>
        <w:spacing w:beforeLines="40" w:before="96" w:afterLines="40" w:after="96"/>
      </w:pPr>
      <w:r>
        <w:t>(c&gt;='\uFB00' &amp;&amp; c&lt;='\uFB4F')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ﬁ</w:t>
      </w:r>
    </w:p>
    <w:p w:rsidR="002D7A8B" w:rsidRDefault="00570830" w:rsidP="00570830">
      <w:pPr>
        <w:spacing w:beforeLines="40" w:before="96" w:afterLines="40" w:after="96"/>
      </w:pPr>
      <w:r>
        <w:t>(c&gt;='\uFB50' &amp;&amp; c&lt;='\uFDFF')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ﭑ</w:t>
      </w:r>
    </w:p>
    <w:p w:rsidR="002D7A8B" w:rsidRDefault="00570830" w:rsidP="00570830">
      <w:pPr>
        <w:spacing w:beforeLines="40" w:before="96" w:afterLines="40" w:after="96"/>
      </w:pPr>
      <w:r>
        <w:t>(c&gt;='\uFE30' &amp;&amp; c&lt;='\uFE6F')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︱</w:t>
      </w:r>
    </w:p>
    <w:p w:rsidR="002D7A8B" w:rsidRDefault="00570830" w:rsidP="00570830">
      <w:pPr>
        <w:spacing w:beforeLines="40" w:before="96" w:afterLines="40" w:after="96"/>
      </w:pPr>
      <w:r>
        <w:t>(c&gt;='\uFE70' &amp;&amp; c&lt;='\uFEFE')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ﹱ</w:t>
      </w:r>
    </w:p>
    <w:p w:rsidR="002D7A8B" w:rsidRDefault="00570830" w:rsidP="00570830">
      <w:pPr>
        <w:spacing w:beforeLines="40" w:before="96" w:afterLines="40" w:after="96"/>
      </w:pPr>
      <w:r>
        <w:t>(c&gt;='\uFF00' &amp;&amp; c&lt;='\uFFEF')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hAnsi="Arial Unicode MS" w:cs="Arial Unicode MS"/>
        </w:rPr>
        <w:t>！</w:t>
      </w:r>
    </w:p>
    <w:p w:rsidR="00570830" w:rsidRDefault="0057083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D7A8B" w:rsidRDefault="00570830" w:rsidP="00570830">
      <w:pPr>
        <w:pStyle w:val="Heading1"/>
        <w:spacing w:beforeLines="40" w:before="96" w:afterLines="40" w:after="96"/>
      </w:pPr>
      <w:proofErr w:type="gramStart"/>
      <w:r>
        <w:lastRenderedPageBreak/>
        <w:t>ascii</w:t>
      </w:r>
      <w:proofErr w:type="gramEnd"/>
      <w:r>
        <w:t xml:space="preserve"> only</w:t>
      </w:r>
    </w:p>
    <w:p w:rsidR="002D7A8B" w:rsidRDefault="00570830" w:rsidP="00570830">
      <w:pPr>
        <w:spacing w:beforeLines="40" w:before="96" w:afterLines="40" w:after="96"/>
      </w:pPr>
      <w:r>
        <w:t>(c&gt;='\u0000' &amp;&amp; c&lt;='\u007F'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cs="Arial Unicode MS"/>
        </w:rPr>
        <w:t>o</w:t>
      </w:r>
      <w:proofErr w:type="gramEnd"/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=='\u00A1'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¡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=='\u00A4'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¤</w:t>
      </w:r>
    </w:p>
    <w:p w:rsidR="002D7A8B" w:rsidRDefault="00570830" w:rsidP="00570830">
      <w:pPr>
        <w:spacing w:beforeLines="40" w:before="96" w:afterLines="40" w:after="96"/>
      </w:pPr>
      <w:r>
        <w:t>(c&gt;='\u00A7' &amp;&amp; c&lt;='\u00A8')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§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=='\u00AA'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ª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=='\u00AD'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­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=='\u00AF'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¯</w:t>
      </w:r>
    </w:p>
    <w:p w:rsidR="002D7A8B" w:rsidRDefault="00570830" w:rsidP="00570830">
      <w:pPr>
        <w:spacing w:beforeLines="40" w:before="96" w:afterLines="40" w:after="96"/>
      </w:pPr>
      <w:r>
        <w:t>(c&gt;='\u00B0' &amp;&amp; c&lt;='\u00B4')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²</w:t>
      </w:r>
    </w:p>
    <w:p w:rsidR="002D7A8B" w:rsidRDefault="00570830" w:rsidP="00570830">
      <w:pPr>
        <w:spacing w:beforeLines="40" w:before="96" w:afterLines="40" w:after="96"/>
      </w:pPr>
      <w:r>
        <w:t>(c&gt;='\u00B6' &amp;&amp; c&lt;='\u00BA')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·</w:t>
      </w:r>
    </w:p>
    <w:p w:rsidR="002D7A8B" w:rsidRDefault="00570830" w:rsidP="00570830">
      <w:pPr>
        <w:spacing w:beforeLines="40" w:before="96" w:afterLines="40" w:after="96"/>
      </w:pPr>
      <w:r>
        <w:t>(c&gt;='\u00BC' &amp;&amp; c&lt;='\u00BF')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½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=='\u00D7' || c=='\u00F7' 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×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other</w:t>
      </w:r>
      <w:proofErr w:type="gramEnd"/>
      <w:r>
        <w:t xml:space="preserve"> (c&gt;='\u00A0' &amp;&amp; c&lt;='\u00FF')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cs="Arial Unicode MS"/>
        </w:rPr>
        <w:t>ø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(c&gt;='\u0100' &amp;&amp; c&lt;='\u02AF')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cs="Arial Unicode MS"/>
        </w:rPr>
        <w:t>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(c&gt;='\u02B0' &amp;&amp; c&lt;='\u04FF')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ʱ</w:t>
      </w:r>
    </w:p>
    <w:p w:rsidR="002D7A8B" w:rsidRDefault="00570830" w:rsidP="00570830">
      <w:pPr>
        <w:spacing w:beforeLines="40" w:before="96" w:afterLines="40" w:after="96"/>
      </w:pPr>
      <w:r>
        <w:t>(c&gt;='\u0590' &amp;&amp; c&lt;='\u07BF')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֑</w:t>
      </w:r>
    </w:p>
    <w:p w:rsidR="002D7A8B" w:rsidRDefault="00570830" w:rsidP="00570830">
      <w:pPr>
        <w:spacing w:beforeLines="40" w:before="96" w:afterLines="40" w:after="96"/>
      </w:pPr>
      <w:r>
        <w:t>(c&gt;='\u1100' &amp;&amp; c&lt;='\u11FF')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ᄁ</w:t>
      </w:r>
    </w:p>
    <w:p w:rsidR="002D7A8B" w:rsidRDefault="00570830" w:rsidP="00570830">
      <w:pPr>
        <w:spacing w:beforeLines="40" w:before="96" w:afterLines="40" w:after="96"/>
      </w:pPr>
      <w:r>
        <w:t>(c&gt;='\u1E00' &amp;&amp; c&lt;='\u1EFF');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ascii="Arial Unicode MS" w:eastAsia="Arial Unicode MS" w:cs="Arial Unicode MS"/>
        </w:rPr>
        <w:t>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(c&gt;='\u2000' &amp;&amp; c&lt;='\u2EFF')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 </w:t>
      </w:r>
    </w:p>
    <w:p w:rsidR="002D7A8B" w:rsidRDefault="00570830" w:rsidP="00570830">
      <w:pPr>
        <w:spacing w:beforeLines="40" w:before="96" w:afterLines="40" w:after="96"/>
      </w:pPr>
      <w:r>
        <w:lastRenderedPageBreak/>
        <w:t>(c&gt;='\u2F00' &amp;&amp; c&lt;='\uDFFF')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⼁</w:t>
      </w:r>
    </w:p>
    <w:p w:rsidR="002D7A8B" w:rsidRDefault="00570830" w:rsidP="00570830">
      <w:pPr>
        <w:spacing w:beforeLines="40" w:before="96" w:afterLines="40" w:after="96"/>
      </w:pPr>
      <w:r>
        <w:t>(c&gt;='\uE000' &amp;&amp; c&lt;='\uF8FF')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</w:t>
      </w:r>
    </w:p>
    <w:p w:rsidR="002D7A8B" w:rsidRDefault="00570830" w:rsidP="00570830">
      <w:pPr>
        <w:spacing w:beforeLines="40" w:before="96" w:afterLines="40" w:after="96"/>
      </w:pPr>
      <w:r>
        <w:t>(c&gt;='\uF900' &amp;&amp; c&lt;='\uFAFF')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更</w:t>
      </w:r>
    </w:p>
    <w:p w:rsidR="002D7A8B" w:rsidRDefault="00570830" w:rsidP="00570830">
      <w:pPr>
        <w:spacing w:beforeLines="40" w:before="96" w:afterLines="40" w:after="96"/>
      </w:pPr>
      <w:r>
        <w:t>(c&gt;='\uFB00' &amp;&amp; c&lt;='\uFB4F')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ﬁ</w:t>
      </w:r>
    </w:p>
    <w:p w:rsidR="002D7A8B" w:rsidRDefault="00570830" w:rsidP="00570830">
      <w:pPr>
        <w:spacing w:beforeLines="40" w:before="96" w:afterLines="40" w:after="96"/>
      </w:pPr>
      <w:r>
        <w:t>(c&gt;='\uFB50' &amp;&amp; c&lt;='\uFDFF')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ﭑ</w:t>
      </w:r>
    </w:p>
    <w:p w:rsidR="002D7A8B" w:rsidRDefault="00570830" w:rsidP="00570830">
      <w:pPr>
        <w:spacing w:beforeLines="40" w:before="96" w:afterLines="40" w:after="96"/>
      </w:pPr>
      <w:r>
        <w:t>(c&gt;='\uFE30' &amp;&amp; c&lt;='\uFE6F')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︱</w:t>
      </w:r>
    </w:p>
    <w:p w:rsidR="002D7A8B" w:rsidRDefault="00570830" w:rsidP="00570830">
      <w:pPr>
        <w:spacing w:beforeLines="40" w:before="96" w:afterLines="40" w:after="96"/>
      </w:pPr>
      <w:r>
        <w:t>(c&gt;='\uFE70' &amp;&amp; c&lt;='\uFEFE')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ﹱ</w:t>
      </w:r>
    </w:p>
    <w:p w:rsidR="002D7A8B" w:rsidRDefault="00570830" w:rsidP="00570830">
      <w:pPr>
        <w:spacing w:beforeLines="40" w:before="96" w:afterLines="40" w:after="96"/>
      </w:pPr>
      <w:r>
        <w:t>(c&gt;='\uFF00' &amp;&amp; c&lt;='\uFFEF')</w:t>
      </w:r>
    </w:p>
    <w:p w:rsidR="002D7A8B" w:rsidRDefault="00570830" w:rsidP="00570830">
      <w:pPr>
        <w:spacing w:beforeLines="40" w:before="96" w:afterLines="40" w:after="96"/>
      </w:pPr>
      <w:r>
        <w:rPr>
          <w:rFonts w:ascii="Arial Unicode MS" w:eastAsia="Arial Unicode MS" w:cs="Arial Unicode MS"/>
        </w:rPr>
        <w:t>！</w:t>
      </w:r>
    </w:p>
    <w:p w:rsidR="00570830" w:rsidRDefault="0057083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D7A8B" w:rsidRDefault="00570830" w:rsidP="00570830">
      <w:pPr>
        <w:pStyle w:val="Heading1"/>
        <w:spacing w:beforeLines="40" w:before="96" w:afterLines="40" w:after="96"/>
      </w:pPr>
      <w:proofErr w:type="gramStart"/>
      <w:r>
        <w:lastRenderedPageBreak/>
        <w:t>hansi</w:t>
      </w:r>
      <w:proofErr w:type="gramEnd"/>
      <w:r>
        <w:t xml:space="preserve"> only</w:t>
      </w:r>
    </w:p>
    <w:p w:rsidR="002D7A8B" w:rsidRDefault="00570830" w:rsidP="00570830">
      <w:pPr>
        <w:spacing w:beforeLines="40" w:before="96" w:afterLines="40" w:after="96"/>
      </w:pPr>
      <w:r>
        <w:t>(c&gt;='\u0000' &amp;&amp; c&lt;='\u007F'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eastAsia="Arial Unicode MS" w:hAnsi="Arial Unicode MS" w:cs="Arial Unicode MS"/>
        </w:rPr>
        <w:t>o</w:t>
      </w:r>
      <w:proofErr w:type="gramEnd"/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=='\u00A1'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¡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=='\u00A4'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¤</w:t>
      </w:r>
    </w:p>
    <w:p w:rsidR="002D7A8B" w:rsidRDefault="00570830" w:rsidP="00570830">
      <w:pPr>
        <w:spacing w:beforeLines="40" w:before="96" w:afterLines="40" w:after="96"/>
      </w:pPr>
      <w:r>
        <w:t>(c&gt;='\u00A7' &amp;&amp; c&lt;='\u00A8')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§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=='\u00AA'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ª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=='\u00AD'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­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=='\u00AF'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¯</w:t>
      </w:r>
    </w:p>
    <w:p w:rsidR="002D7A8B" w:rsidRDefault="00570830" w:rsidP="00570830">
      <w:pPr>
        <w:spacing w:beforeLines="40" w:before="96" w:afterLines="40" w:after="96"/>
      </w:pPr>
      <w:r>
        <w:t>(c&gt;='\u00B0' &amp;&amp; c&lt;='\u00B4')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²</w:t>
      </w:r>
    </w:p>
    <w:p w:rsidR="002D7A8B" w:rsidRDefault="00570830" w:rsidP="00570830">
      <w:pPr>
        <w:spacing w:beforeLines="40" w:before="96" w:afterLines="40" w:after="96"/>
      </w:pPr>
      <w:r>
        <w:t>(c&gt;='\u00B6' &amp;&amp; c&lt;='\u00BA')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·</w:t>
      </w:r>
    </w:p>
    <w:p w:rsidR="002D7A8B" w:rsidRDefault="00570830" w:rsidP="00570830">
      <w:pPr>
        <w:spacing w:beforeLines="40" w:before="96" w:afterLines="40" w:after="96"/>
      </w:pPr>
      <w:r>
        <w:t>(c&gt;='\u00BC' &amp;&amp; c&lt;='\u00BF')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½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c</w:t>
      </w:r>
      <w:proofErr w:type="gramEnd"/>
      <w:r>
        <w:t>=='\u00D7' || c=='\u00F7' 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×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t>other</w:t>
      </w:r>
      <w:proofErr w:type="gramEnd"/>
      <w:r>
        <w:t xml:space="preserve"> (c&gt;='\u00A0' &amp;&amp; c&lt;='\u00FF')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eastAsia="Arial Unicode MS" w:hAnsi="Arial Unicode MS" w:cs="Arial Unicode MS"/>
        </w:rPr>
        <w:t>ø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(c&gt;='\u0100' &amp;&amp; c&lt;='\u02AF')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eastAsia="Arial Unicode MS" w:hAnsi="Arial Unicode MS" w:cs="Arial Unicode MS"/>
        </w:rPr>
        <w:t>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(c&gt;='\u02B0' &amp;&amp; c&lt;='\u04FF')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ʱ</w:t>
      </w:r>
    </w:p>
    <w:p w:rsidR="002D7A8B" w:rsidRDefault="00570830" w:rsidP="00570830">
      <w:pPr>
        <w:spacing w:beforeLines="40" w:before="96" w:afterLines="40" w:after="96"/>
      </w:pPr>
      <w:r>
        <w:t>(c&gt;='\u0590' &amp;&amp; c&lt;='\u07BF')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֑</w:t>
      </w:r>
    </w:p>
    <w:p w:rsidR="002D7A8B" w:rsidRDefault="00570830" w:rsidP="00570830">
      <w:pPr>
        <w:spacing w:beforeLines="40" w:before="96" w:afterLines="40" w:after="96"/>
      </w:pPr>
      <w:r>
        <w:t>(c&gt;='\u1100' &amp;&amp; c&lt;='\u11FF')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ᄁ</w:t>
      </w:r>
    </w:p>
    <w:p w:rsidR="002D7A8B" w:rsidRDefault="00570830" w:rsidP="00570830">
      <w:pPr>
        <w:spacing w:beforeLines="40" w:before="96" w:afterLines="40" w:after="96"/>
      </w:pPr>
      <w:r>
        <w:lastRenderedPageBreak/>
        <w:t>(c&gt;='\u1E00' &amp;&amp; c&lt;='\u1EFF');</w:t>
      </w:r>
    </w:p>
    <w:p w:rsidR="002D7A8B" w:rsidRDefault="00570830" w:rsidP="00570830">
      <w:pPr>
        <w:spacing w:beforeLines="40" w:before="96" w:afterLines="40" w:after="96"/>
      </w:pPr>
      <w:proofErr w:type="gramStart"/>
      <w:r>
        <w:rPr>
          <w:rFonts w:eastAsia="Arial Unicode MS" w:hAnsi="Arial Unicode MS" w:cs="Arial Unicode MS"/>
        </w:rPr>
        <w:t>ḁ</w:t>
      </w:r>
      <w:proofErr w:type="gramEnd"/>
    </w:p>
    <w:p w:rsidR="002D7A8B" w:rsidRDefault="00570830" w:rsidP="00570830">
      <w:pPr>
        <w:spacing w:beforeLines="40" w:before="96" w:afterLines="40" w:after="96"/>
      </w:pPr>
      <w:r>
        <w:t>(c&gt;='\u2000' &amp;&amp; c&lt;='\u2EFF')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 </w:t>
      </w:r>
    </w:p>
    <w:p w:rsidR="002D7A8B" w:rsidRDefault="00570830" w:rsidP="00570830">
      <w:pPr>
        <w:spacing w:beforeLines="40" w:before="96" w:afterLines="40" w:after="96"/>
      </w:pPr>
      <w:r>
        <w:t>(c&gt;='\u2F00' &amp;&amp; c&lt;='\uDFFF')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⼁</w:t>
      </w:r>
    </w:p>
    <w:p w:rsidR="002D7A8B" w:rsidRDefault="00570830" w:rsidP="00570830">
      <w:pPr>
        <w:spacing w:beforeLines="40" w:before="96" w:afterLines="40" w:after="96"/>
      </w:pPr>
      <w:r>
        <w:t>(c&gt;='\uE000' &amp;&amp; c&lt;='\uF8FF')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</w:t>
      </w:r>
    </w:p>
    <w:p w:rsidR="002D7A8B" w:rsidRDefault="00570830" w:rsidP="00570830">
      <w:pPr>
        <w:spacing w:beforeLines="40" w:before="96" w:afterLines="40" w:after="96"/>
      </w:pPr>
      <w:r>
        <w:t>(c&gt;='\uF900' &amp;&amp; c&lt;='\uFAFF')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更</w:t>
      </w:r>
    </w:p>
    <w:p w:rsidR="002D7A8B" w:rsidRDefault="00570830" w:rsidP="00570830">
      <w:pPr>
        <w:spacing w:beforeLines="40" w:before="96" w:afterLines="40" w:after="96"/>
      </w:pPr>
      <w:r>
        <w:t>(c&gt;='\uFB00' &amp;&amp; c&lt;='\uFB4F')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ﬁ</w:t>
      </w:r>
    </w:p>
    <w:p w:rsidR="002D7A8B" w:rsidRDefault="00570830" w:rsidP="00570830">
      <w:pPr>
        <w:spacing w:beforeLines="40" w:before="96" w:afterLines="40" w:after="96"/>
      </w:pPr>
      <w:r>
        <w:t>(c&gt;='\uFB50' &amp;&amp; c&lt;='\uFDFF')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ﭑ</w:t>
      </w:r>
    </w:p>
    <w:p w:rsidR="002D7A8B" w:rsidRDefault="00570830" w:rsidP="00570830">
      <w:pPr>
        <w:spacing w:beforeLines="40" w:before="96" w:afterLines="40" w:after="96"/>
      </w:pPr>
      <w:r>
        <w:t>(c&gt;='\uFE30' &amp;&amp; c&lt;='\uFE6F')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︱</w:t>
      </w:r>
    </w:p>
    <w:p w:rsidR="002D7A8B" w:rsidRDefault="00570830" w:rsidP="00570830">
      <w:pPr>
        <w:spacing w:beforeLines="40" w:before="96" w:afterLines="40" w:after="96"/>
      </w:pPr>
      <w:r>
        <w:t>(c&gt;='\uFE70' &amp;&amp; c&lt;='\uFEFE')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ﹱ</w:t>
      </w:r>
    </w:p>
    <w:p w:rsidR="002D7A8B" w:rsidRDefault="00570830" w:rsidP="00570830">
      <w:pPr>
        <w:spacing w:beforeLines="40" w:before="96" w:afterLines="40" w:after="96"/>
      </w:pPr>
      <w:r>
        <w:t>(c&gt;='\uFF00' &amp;&amp; c&lt;='\uFFEF')</w:t>
      </w:r>
    </w:p>
    <w:p w:rsidR="002D7A8B" w:rsidRDefault="00570830" w:rsidP="00570830">
      <w:pPr>
        <w:spacing w:beforeLines="40" w:before="96" w:afterLines="40" w:after="96"/>
      </w:pPr>
      <w:r>
        <w:rPr>
          <w:rFonts w:eastAsia="Arial Unicode MS" w:hAnsi="Arial Unicode MS" w:cs="Arial Unicode MS"/>
        </w:rPr>
        <w:t>！</w:t>
      </w:r>
    </w:p>
    <w:sectPr w:rsidR="002D7A8B" w:rsidSect="00F83394">
      <w:pgSz w:w="11907" w:h="16839" w:code="9"/>
      <w:pgMar w:top="720" w:right="720" w:bottom="720" w:left="720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2D7A8B"/>
    <w:rsid w:val="002D7A8B"/>
    <w:rsid w:val="00570830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57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jharrop</cp:lastModifiedBy>
  <cp:revision>3</cp:revision>
  <cp:lastPrinted>2014-07-11T02:11:00Z</cp:lastPrinted>
  <dcterms:created xsi:type="dcterms:W3CDTF">2014-07-11T02:04:00Z</dcterms:created>
  <dcterms:modified xsi:type="dcterms:W3CDTF">2014-07-11T02:17:00Z</dcterms:modified>
</cp:coreProperties>
</file>