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commentRangeStart w:id="0"/>
      <w:r>
        <w:t>Hello</w:t>
      </w:r>
      <w:commentRangeEnd w:id="0"/>
      <w:r>
        <w:rPr>
          <w:rStyle w:val="CommentReference"/>
        </w:rPr>
        <w:commentReference w:id="0"/>
      </w:r>
      <w:r>
        <w:t>.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harrop2" w:date="2011-07-10T22:27:00Z" w:initials="j">
    <w:p>
      <w:pPr>
        <w:pStyle w:val="CommentText"/>
      </w:pPr>
      <w:r>
        <w:rPr>
          <w:rStyle w:val="CommentReference"/>
        </w:rPr>
        <w:annotationRef/>
      </w:r>
      <w:r>
        <w:t>The AlternateContent will be in this comment.</w:t>
      </w:r>
    </w:p>
    <w:p w:rsidR="00EA10E8" w:rsidRDefault="00CE3F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584200</wp:posOffset>
                </wp:positionH>
                <wp:positionV relativeFrom="paragraph">
                  <wp:posOffset>127000</wp:posOffset>
                </wp:positionV>
                <wp:extent cx="584200" cy="374650"/>
                <wp:effectExtent l="0" t="0" r="25400" b="2540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374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46pt;margin-top:10pt;width:46pt;height:2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" fillcolor="#4f81bd [3204]" strokecolor="#243f60 [1604]" strokeweight="2pt"/>
            </w:pict>
          </mc:Fallback>
        </mc:AlternateContent>
      </w:r>
    </w:p>
    <w:p>
      <w:pPr>
        <w:pStyle w:val="CommentText"/>
      </w:pPr>
      <w:r>
        <w:t>There.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Hewlett-Packard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jharrop2</dc:creator>
  <cp:keywords/>
  <dc:description/>
  <cp:lastModifiedBy>jharrop2</cp:lastModifiedBy>
  <cp:revision>2</cp:revision>
  <dcterms:created xsi:type="dcterms:W3CDTF">2011-07-10T12:26:00Z</dcterms:created>
  <dcterms:modified xsi:type="dcterms:W3CDTF">2011-07-10T12:27:00Z</dcterms:modified>
</cp:coreProperties>
</file>