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sdt>
      <w:sdtPr>
        <w:alias w:val="/invoice[1]/logo[1]"/>
        <w:id w:val="-523788778"/>
        <w:dataBinding w:prefixMappings="" w:xpath="/invoice[1]/logo[1]" w:storeItemID="{5D7BA57F-1E52-4637-9F82-2D4025768D4F}"/>
        <w:picture/>
      </w:sdtPr>
      <w:sdtEndPr/>
      <w:sdtContent>
        <w:p w:rsidR="001A32A4" w:rsidRDefault="00E40208" w:rsidP="00E40208">
          <w:pPr>
            <w:jc w:val="right"/>
          </w:pPr>
          <w:r>
            <w:rPr>
              <w:noProof/>
              <w:lang w:eastAsia="ko-KR"/>
            </w:rPr>
            <w:drawing>
              <wp:inline distT="0" distB="0" distL="0" distR="0">
                <wp:extent cx="1905000" cy="87923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879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1A32A4" w:rsidRDefault="00E40208">
      <w: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E40208" w:rsidTr="00E40208">
        <w:tc>
          <w:tcPr>
            <w:tcW w:w="4788" w:type="dxa"/>
          </w:tcPr>
          <w:p w:rsidR="00E40208" w:rsidRDefault="00E40208" w:rsidP="00E40208">
            <w:pPr>
              <w:spacing w:after="0"/>
            </w:pPr>
            <w:sdt>
              <w:sdtPr>
                <w:alias w:val="/invoice[1]/customer[1]/contact[1]"/>
                <w:id w:val="2088573715"/>
                <w:dataBinding w:prefixMappings="" w:xpath="/invoice[1]/customer[1]/contact[1]" w:storeItemID="{5D7BA57F-1E52-4637-9F82-2D4025768D4F}"/>
                <w:text/>
              </w:sdtPr>
              <w:sdtContent>
                <w:r>
                  <w:t>John Citizen</w:t>
                </w:r>
              </w:sdtContent>
            </w:sdt>
          </w:p>
          <w:p w:rsidR="00E40208" w:rsidRDefault="00E40208" w:rsidP="00E40208">
            <w:pPr>
              <w:spacing w:after="0"/>
            </w:pPr>
            <w:sdt>
              <w:sdtPr>
                <w:alias w:val="/invoice[1]/customer[1]/company[1]"/>
                <w:id w:val="-379404370"/>
                <w:dataBinding w:prefixMappings="" w:xpath="/invoice[1]/customer[1]/company[1]" w:storeItemID="{5D7BA57F-1E52-4637-9F82-2D4025768D4F}"/>
                <w:text/>
              </w:sdtPr>
              <w:sdtContent>
                <w:r>
                  <w:t>Contozo Inc</w:t>
                </w:r>
              </w:sdtContent>
            </w:sdt>
          </w:p>
          <w:p w:rsidR="00E40208" w:rsidRDefault="00E40208" w:rsidP="00E40208">
            <w:pPr>
              <w:spacing w:after="0"/>
            </w:pPr>
            <w:sdt>
              <w:sdtPr>
                <w:alias w:val="/invoice[1]/customer[1]/address[1]/addressline1[1]"/>
                <w:id w:val="-588153693"/>
                <w:dataBinding w:prefixMappings="" w:xpath="/invoice[1]/customer[1]/address[1]/addressline1[1]" w:storeItemID="{5D7BA57F-1E52-4637-9F82-2D4025768D4F}"/>
                <w:text/>
              </w:sdtPr>
              <w:sdtContent>
                <w:r>
                  <w:t>Unit 4</w:t>
                </w:r>
              </w:sdtContent>
            </w:sdt>
          </w:p>
          <w:p w:rsidR="00E40208" w:rsidRDefault="00E40208" w:rsidP="00E40208">
            <w:pPr>
              <w:spacing w:after="0"/>
            </w:pPr>
            <w:sdt>
              <w:sdtPr>
                <w:alias w:val="/invoice[1]/customer[1]/address[1]/addressline2[1]"/>
                <w:id w:val="-667480453"/>
                <w:dataBinding w:prefixMappings="" w:xpath="/invoice[1]/customer[1]/address[1]/addressline2[1]" w:storeItemID="{5D7BA57F-1E52-4637-9F82-2D4025768D4F}"/>
                <w:text/>
              </w:sdtPr>
              <w:sdtContent>
                <w:r>
                  <w:t>some street</w:t>
                </w:r>
              </w:sdtContent>
            </w:sdt>
          </w:p>
          <w:p w:rsidR="00E40208" w:rsidRDefault="00E40208" w:rsidP="00E40208">
            <w:pPr>
              <w:spacing w:after="0"/>
            </w:pPr>
            <w:sdt>
              <w:sdtPr>
                <w:alias w:val="/invoice[1]/customer[1]/address[1]/suburb[1]"/>
                <w:id w:val="602081124"/>
                <w:dataBinding w:prefixMappings="" w:xpath="/invoice[1]/customer[1]/address[1]/suburb[1]" w:storeItemID="{5D7BA57F-1E52-4637-9F82-2D4025768D4F}"/>
                <w:text/>
              </w:sdtPr>
              <w:sdtContent>
                <w:r>
                  <w:t>Griffith</w:t>
                </w:r>
              </w:sdtContent>
            </w:sdt>
            <w:r>
              <w:t xml:space="preserve"> </w:t>
            </w:r>
            <w:r>
              <w:t xml:space="preserve">  </w:t>
            </w:r>
            <w:sdt>
              <w:sdtPr>
                <w:alias w:val="/invoice[1]/customer[1]/address[1]/state[1]"/>
                <w:id w:val="-510906434"/>
                <w:dataBinding w:prefixMappings="" w:xpath="/invoice[1]/customer[1]/address[1]/state[1]" w:storeItemID="{5D7BA57F-1E52-4637-9F82-2D4025768D4F}"/>
                <w:text/>
              </w:sdtPr>
              <w:sdtContent>
                <w:r>
                  <w:t>NSW</w:t>
                </w:r>
              </w:sdtContent>
            </w:sdt>
            <w:r>
              <w:t xml:space="preserve"> </w:t>
            </w:r>
            <w:r>
              <w:t xml:space="preserve"> </w:t>
            </w:r>
            <w:sdt>
              <w:sdtPr>
                <w:alias w:val="/invoice[1]/customer[1]/address[1]/postcode[1]"/>
                <w:id w:val="-900680289"/>
                <w:dataBinding w:prefixMappings="" w:xpath="/invoice[1]/customer[1]/address[1]/postcode[1]" w:storeItemID="{5D7BA57F-1E52-4637-9F82-2D4025768D4F}"/>
                <w:text/>
              </w:sdtPr>
              <w:sdtContent>
                <w:r>
                  <w:t>2680</w:t>
                </w:r>
              </w:sdtContent>
            </w:sdt>
          </w:p>
        </w:tc>
        <w:tc>
          <w:tcPr>
            <w:tcW w:w="4788" w:type="dxa"/>
          </w:tcPr>
          <w:p w:rsidR="00E40208" w:rsidRDefault="00E40208" w:rsidP="00E40208">
            <w:pPr>
              <w:jc w:val="right"/>
            </w:pPr>
          </w:p>
          <w:p w:rsidR="00E40208" w:rsidRDefault="00E40208" w:rsidP="00E40208">
            <w:pPr>
              <w:jc w:val="right"/>
            </w:pPr>
          </w:p>
          <w:sdt>
            <w:sdtPr>
              <w:alias w:val="/invoice[1]/invoicedate[1]"/>
              <w:tag w:val="/invoice[1]/invoicedate[1]"/>
              <w:id w:val="-74520477"/>
              <w:dataBinding w:prefixMappings="" w:xpath="/invoice[1]/invoicedate[1]" w:storeItemID="{5D7BA57F-1E52-4637-9F82-2D4025768D4F}"/>
              <w:date w:fullDate="2015-01-29T00:00:00Z">
                <w:dateFormat w:val="d MMMM yyyy"/>
                <w:lid w:val="en-AU"/>
                <w:storeMappedDataAs w:val="dateTime"/>
                <w:calendar w:val="gregorian"/>
              </w:date>
            </w:sdtPr>
            <w:sdtContent>
              <w:p w:rsidR="00E40208" w:rsidRDefault="00E40208" w:rsidP="00E40208">
                <w:pPr>
                  <w:jc w:val="right"/>
                </w:pPr>
                <w:r>
                  <w:rPr>
                    <w:lang w:val="en-AU"/>
                  </w:rPr>
                  <w:t>29 January 2015</w:t>
                </w:r>
              </w:p>
            </w:sdtContent>
          </w:sdt>
          <w:p w:rsidR="00E40208" w:rsidRDefault="00E40208" w:rsidP="00E40208">
            <w:pPr>
              <w:jc w:val="right"/>
            </w:pPr>
          </w:p>
        </w:tc>
      </w:tr>
    </w:tbl>
    <w:p w:rsidR="00E40208" w:rsidRPr="00E40208" w:rsidRDefault="00E40208" w:rsidP="00E40208">
      <w:pPr>
        <w:rPr>
          <w:b/>
        </w:rPr>
      </w:pPr>
      <w:r w:rsidRPr="00E40208">
        <w:rPr>
          <w:b/>
        </w:rPr>
        <w:t>Purchase Order No</w:t>
      </w:r>
      <w:proofErr w:type="gramStart"/>
      <w:r w:rsidRPr="00E40208">
        <w:rPr>
          <w:b/>
        </w:rPr>
        <w:t>:</w:t>
      </w:r>
      <w:proofErr w:type="gramEnd"/>
      <w:sdt>
        <w:sdtPr>
          <w:rPr>
            <w:b/>
          </w:rPr>
          <w:alias w:val="/invoice[1]/purchaseorder[1]/number[1]"/>
          <w:id w:val="-196939612"/>
          <w:dataBinding w:prefixMappings="" w:xpath="/invoice[1]/purchaseorder[1]/number[1]" w:storeItemID="{5D7BA57F-1E52-4637-9F82-2D4025768D4F}"/>
          <w:text/>
        </w:sdtPr>
        <w:sdtContent>
          <w:r w:rsidRPr="00E40208">
            <w:rPr>
              <w:b/>
            </w:rPr>
            <w:t>PO1234</w:t>
          </w:r>
        </w:sdtContent>
      </w:sdt>
    </w:p>
    <w:p w:rsidR="00E40208" w:rsidRDefault="00E40208"/>
    <w:p w:rsidR="00E40208" w:rsidRPr="00E40208" w:rsidRDefault="00E40208" w:rsidP="00E40208">
      <w:pPr>
        <w:jc w:val="center"/>
        <w:rPr>
          <w:b/>
          <w:u w:val="single"/>
        </w:rPr>
      </w:pPr>
      <w:r w:rsidRPr="00E40208">
        <w:rPr>
          <w:b/>
          <w:u w:val="single"/>
        </w:rPr>
        <w:t>Invoice</w:t>
      </w:r>
      <w:r>
        <w:t xml:space="preserve"> </w:t>
      </w:r>
      <w:sdt>
        <w:sdtPr>
          <w:rPr>
            <w:b/>
            <w:u w:val="single"/>
          </w:rPr>
          <w:alias w:val="/invoice[1]/invoicenumber[1]"/>
          <w:id w:val="292034573"/>
          <w:dataBinding w:prefixMappings="" w:xpath="/invoice[1]/invoicenumber[1]" w:storeItemID="{5D7BA57F-1E52-4637-9F82-2D4025768D4F}"/>
          <w:text/>
        </w:sdtPr>
        <w:sdtContent>
          <w:r w:rsidRPr="00E40208">
            <w:rPr>
              <w:b/>
              <w:u w:val="single"/>
            </w:rPr>
            <w:t>1234</w:t>
          </w:r>
        </w:sdtContent>
      </w:sdt>
    </w:p>
    <w:p w:rsidR="00E40208" w:rsidRDefault="00E40208"/>
    <w:tbl>
      <w:tblPr>
        <w:tblStyle w:val="TableGrid"/>
        <w:tblW w:type="auto" w:w="0"/>
        <w:tblLook w:val="04A0" w:noVBand="1" w:noHBand="0" w:lastColumn="0" w:firstColumn="1" w:lastRow="0" w:firstRow="1"/>
      </w:tblPr>
      <w:tr>
        <w:tc>
          <w:p>
            <w:r>
              <w:t>productcode</w:t>
            </w:r>
          </w:p>
        </w:tc>
        <w:tc>
          <w:p>
            <w:r>
              <w:t>description</w:t>
            </w:r>
          </w:p>
        </w:tc>
        <w:tc>
          <w:p>
            <w:r>
              <w:t>quantity</w:t>
            </w:r>
          </w:p>
        </w:tc>
        <w:tc>
          <w:p>
            <w:r>
              <w:t>price</w:t>
            </w:r>
          </w:p>
        </w:tc>
      </w:tr>
      <w:sdt>
        <w:sdtPr>
          <w:alias w:val="w15 repeatingSection /invoice[1]/lines[1]/lineitem[1]"/>
          <w15:dataBinding w:storeItemID="{5d7ba57f-1e52-4637-9f82-2d4025768d4f}" w:xpath="/invoice[1]/lines[1]/lineitem[1]" w:prefixMappings=""/>
          <w15:repeatingSection/>
        </w:sdtPr>
        <w:sdtContent>
          <w:sdt>
            <w:sdtPr>
              <w:alias w:val="w15 repeatingSectionItem"/>
              <w:placeholder>
                <w:docPart w:val="DefaultPlaceholder_1081868578"/>
              </w:placeholder>
              <w15:repeatingSectionItem/>
            </w:sdtPr>
            <w:sdtEndPr/>
            <w:sdtContent>
              <w:tr>
                <w:tc>
                  <w:p>
                    <w:r>
                      <w:t xml:space="preserve">   </w:t>
                    </w:r>
                    <w:sdt>
                      <w:sdtPr>
                        <w:alias w:val="/invoice[1]/lines[1]/lineitem[1]/productcode[1]"/>
                        <w:placeholder>
                          <w:docPart w:val="DefaultPlaceholder_1081868574"/>
                        </w:placeholder>
                        <w:dataBinding w:storeItemID="{5d7ba57f-1e52-4637-9f82-2d4025768d4f}" w:xpath="/invoice[1]/lines[1]/lineitem[1]/productcode[1]" w:prefixMappings=""/>
                        <w:text/>
                      </w:sdtPr>
                      <w:sdtEndPr/>
                      <w:sdtContent>
                        <w:r>
                          <w:t>ITEM1</w:t>
                        </w:r>
                      </w:sdtContent>
                    </w:sdt>
                    <w:r>
                      <w:t xml:space="preserve">   </w:t>
                    </w:r>
                  </w:p>
                </w:tc>
                <w:tc>
                  <w:p>
                    <w:r>
                      <w:t xml:space="preserve">   </w:t>
                    </w:r>
                    <w:sdt>
                      <w:sdtPr>
                        <w:alias w:val="/invoice[1]/lines[1]/lineitem[1]/description[1]"/>
                        <w:placeholder>
                          <w:docPart w:val="DefaultPlaceholder_1081868574"/>
                        </w:placeholder>
                        <w:dataBinding w:storeItemID="{5d7ba57f-1e52-4637-9f82-2d4025768d4f}" w:xpath="/invoice[1]/lines[1]/lineitem[1]/description[1]" w:prefixMappings=""/>
                        <w:text/>
                      </w:sdtPr>
                      <w:sdtEndPr/>
                      <w:sdtContent>
                        <w:r>
                          <w:t>Some item</w:t>
                        </w:r>
                      </w:sdtContent>
                    </w:sdt>
                    <w:r>
                      <w:t xml:space="preserve">   </w:t>
                    </w:r>
                  </w:p>
                </w:tc>
                <w:tc>
                  <w:p>
                    <w:r>
                      <w:t xml:space="preserve">   </w:t>
                    </w:r>
                    <w:sdt>
                      <w:sdtPr>
                        <w:alias w:val="/invoice[1]/lines[1]/lineitem[1]/quantity[1]"/>
                        <w:placeholder>
                          <w:docPart w:val="DefaultPlaceholder_1081868574"/>
                        </w:placeholder>
                        <w:dataBinding w:storeItemID="{5d7ba57f-1e52-4637-9f82-2d4025768d4f}" w:xpath="/invoice[1]/lines[1]/lineitem[1]/quantity[1]" w:prefixMappings=""/>
                        <w:text/>
                      </w:sdtPr>
                      <w:sdtEndPr/>
                      <w:sdtContent>
                        <w:r>
                          <w:t>2</w:t>
                        </w:r>
                      </w:sdtContent>
                    </w:sdt>
                    <w:r>
                      <w:t xml:space="preserve">   </w:t>
                    </w:r>
                  </w:p>
                </w:tc>
                <w:tc>
                  <w:p>
                    <w:r>
                      <w:t xml:space="preserve">   </w:t>
                    </w:r>
                    <w:sdt>
                      <w:sdtPr>
                        <w:alias w:val="/invoice[1]/lines[1]/lineitem[1]/price[1]"/>
                        <w:placeholder>
                          <w:docPart w:val="DefaultPlaceholder_1081868574"/>
                        </w:placeholder>
                        <w:dataBinding w:storeItemID="{5d7ba57f-1e52-4637-9f82-2d4025768d4f}" w:xpath="/invoice[1]/lines[1]/lineitem[1]/price[1]" w:prefixMappings=""/>
                        <w:text/>
                      </w:sdtPr>
                      <w:sdtEndPr/>
                      <w:sdtContent>
                        <w:r>
                          <w:t>$120</w:t>
                        </w:r>
                      </w:sdtContent>
                    </w:sdt>
                    <w:r>
                      <w:t xml:space="preserve">   </w:t>
                    </w:r>
                  </w:p>
                </w:tc>
              </w:tr>
            </w:sdtContent>
          </w:sdt>
        </w:sdtContent>
      </w:sdt>
    </w:tbl>
    <w:p w:rsidR="00E40208" w:rsidRDefault="00E40208"/>
    <w:p w:rsidR="001A32A4" w:rsidRDefault="00E40208">
      <w:sdt>
        <w:sdtPr>
          <w:alias w:val="/invoice[1]/VAT[1]/@applies"/>
          <w:id w:val="-1205399955"/>
          <w:dataBinding w:prefixMappings="" w:xpath="/invoice[1]/VAT[1]/@applies" w:storeItemID="{5D7BA57F-1E52-4637-9F82-2D4025768D4F}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 VAT applies</w:t>
      </w:r>
    </w:p>
    <w:sdt>
      <w:sdtPr>
        <w:alias w:val="/invoice[1]/terms[1]"/>
        <w:placeholder>
          <w:docPart w:val="DefaultPlaceholder_1081868574"/>
        </w:placeholder>
        <w15:dataBinding w:storeItemID="{5d7ba57f-1e52-4637-9f82-2d4025768d4f}" w:xpath="/invoice[1]/terms[1]" w:prefixMappings=""/>
        <w:richText/>
      </w:sdtPr>
      <w:sdtEndPr/>
      <w:sdtContent>
        <w:p>
          <w:r>
            <w:t>Rich Word content can go here</w:t>
          </w:r>
        </w:p>
      </w:sdtContent>
    </w:sdt>
    <w:sdt>
      <w:sdtPr>
        <w:alias w:val="w15 repeatingSection /invoice[1]/notes[1]/note[1]"/>
        <w15:dataBinding w:storeItemID="{5d7ba57f-1e52-4637-9f82-2d4025768d4f}" w:xpath="/invoice[1]/notes[1]/note[1]" w:prefixMappings=""/>
        <w15:repeatingSection/>
      </w:sdtPr>
      <w:sdtContent>
        <w:sdt>
          <w:sdtPr>
            <w:alias w:val="w15 repeatingSectionItem /invoice[1]/notes[1]/note[1]"/>
            <w:placeholder>
              <w:docPart w:val="DefaultPlaceholder_1081868578"/>
            </w:placeholder>
            <w15:repeatingSectionItem/>
          </w:sdtPr>
          <w:sdtEndPr/>
          <w:sdtContent>
            <w:p>
              <w:sdt>
                <w:sdtPr>
                  <w:alias w:val="/invoice[1]/notes[1]/note[1]"/>
                  <w:placeholder>
                    <w:docPart w:val="DefaultPlaceholder_1081868574"/>
                  </w:placeholder>
                  <w:dataBinding w:storeItemID="{5d7ba57f-1e52-4637-9f82-2d4025768d4f}" w:xpath="/invoice[1]/notes[1]/note[1]" w:prefixMappings=""/>
                  <w:text/>
                </w:sdtPr>
                <w:sdtEndPr/>
                <w:sdtContent>
                  <w:r>
                    <w:t>note 1</w:t>
                  </w:r>
                </w:sdtContent>
              </w:sdt>
              <w:r>
                <w:t xml:space="preserve">   </w:t>
              </w:r>
            </w:p>
          </w:sdtContent>
        </w:sdt>
      </w:sdtContent>
    </w:sdt>
    <w:bookmarkStart w:id="0" w:name="_GoBack" w:displacedByCustomXml="prev"/>
    <w:bookmarkEnd w:id="0" w:displacedByCustomXml="prev"/>
    <w:sectPr w:rsidR="001A32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4"/>
  </w:compat>
  <w:rsids>
    <w:rsidRoot w:val="001A32A4"/>
    <w:rsid w:val="001A32A4"/>
    <w:rsid w:val="00E4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  <w:style w:type="paragraph" w:styleId="BalloonText">
    <w:name w:val="Balloon Text"/>
    <w:basedOn w:val="Normal"/>
    <w:link w:val="BalloonTextChar"/>
    <w:uiPriority w:val="99"/>
    <w:semiHidden/>
    <w:unhideWhenUsed/>
    <w:rsid w:val="00E40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2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  <w:style w:type="paragraph" w:styleId="BalloonText">
    <w:name w:val="Balloon Text"/>
    <w:basedOn w:val="Normal"/>
    <w:link w:val="BalloonTextChar"/>
    <w:uiPriority w:val="99"/>
    <w:semiHidden/>
    <w:unhideWhenUsed/>
    <w:rsid w:val="00E40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2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invoice>
  <logo>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</logo>
  <!-- 	<logo>PICTURE</logo>  -->
  <invoicenumber>1234</invoicenumber>
  <invoicedate>2015-01-29T00:00:00</invoicedate>
  <customer>
    <contact>John Citizen</contact>
    <company>Contozo Inc</company>
    <address>
      <addressline1>Unit 4</addressline1>
      <addressline2>some street</addressline2>
      <suburb>Griffith</suburb>
      <state>NSW</state>
      <postcode>2680</postcode>
    </address>
  </customer>
  <purchaseorder>
    <number>PO1234</number>
  </purchaseorder>
  <lines>
    <lineitem>
      <productcode>ITEM1</productcode>
      <description>Some item</description>
      <quantity>2</quantity>
      <price>$120</price>
    </lineitem>
    <lineitem>
      <productcode>ITEM1</productcode>
      <description>Another item</description>
      <quantity>3</quantity>
      <price>$90</price>
    </lineitem>
  </lines>
  <VAT applies="true"/>
  <!--  WARNING: don't insert spaces at the start of your escaped Flat OPC XML, or it won't work! -->
  <terms>&lt;?xml version="1.0" standalone="yes"?&gt;&lt;?mso-application progid="Word.Document"?&gt;&lt;pkg:package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mc:Ignorable="w14 w15 wp14"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xmlns:wps="http://schemas.microsoft.com/office/word/2010/wordprocessingShape"&gt;&lt;w:body&gt;&lt;w:p w:rsidR="00DC03C5" w:rsidRDefault="00DC03C5"&gt;&lt;w:pPr&gt;&lt;w:rPr&gt;&lt;w:lang w:val="en-AU"/&gt;&lt;/w:rPr&gt;&lt;/w:pPr&gt;&lt;w:r&gt;&lt;w:rPr&gt;&lt;w:lang w:val="en-AU"/&gt;&lt;/w:rPr&gt;&lt;w:t xml:space="preserve"&gt;John &lt;/w:t&gt;&lt;/w:r&gt;&lt;w:r w:rsidRPr="00DC03C5"&gt;&lt;w:rPr&gt;&lt;w:b/&gt;&lt;w:lang w:val="en-AU"/&gt;&lt;/w:rPr&gt;&lt;w:t&gt;Funky&lt;/w:t&gt;&lt;/w:r&gt;&lt;w:r&gt;&lt;w:rPr&gt;&lt;w:lang w:val="en-AU"/&gt;&lt;/w:rPr&gt;&lt;w:t xml:space="preserve"&gt; &lt;/w:t&gt;&lt;/w:r&gt;&lt;/w:p&gt;&lt;w:tbl&gt;&lt;w:tblPr&gt;&lt;w:tblStyle w:val="TableGrid"/&gt;&lt;w:tblW w:w="0" w:type="auto"/&gt;&lt;w:tblLook w:val="04A0" w:firstRow="1" w:lastRow="0" w:firstColumn="1" w:lastColumn="0" w:noHBand="0" w:noVBand="1"/&gt;&lt;/w:tblPr&gt;&lt;w:tblGrid&gt;&lt;w:gridCol w:w="4508"/&gt;&lt;w:gridCol w:w="4508"/&gt;&lt;/w:tblGrid&gt;&lt;w:tr w:rsidR="00DC03C5" w:rsidTr="00DC03C5"&gt;&lt;w:tc&gt;&lt;w:tcPr&gt;&lt;w:tcW w:w="4508" w:type="dxa"/&gt;&lt;/w:tcPr&gt;&lt;w:p w:rsidR="00DC03C5" w:rsidRDefault="00DC03C5"&gt;&lt;w:pPr&gt;&lt;w:rPr&gt;&lt;w:lang w:val="en-AU"/&gt;&lt;/w:rPr&gt;&lt;/w:pPr&gt;&lt;w:r&gt;&lt;w:rPr&gt;&lt;w:lang w:val="en-AU"/&gt;&lt;/w:rPr&gt;&lt;w:t&gt;Cool!!&lt;/w:t&gt;&lt;/w:r&gt;&lt;/w:p&gt;&lt;/w:tc&gt;&lt;w:tc&gt;&lt;w:tcPr&gt;&lt;w:tcW w:w="4508" w:type="dxa"/&gt;&lt;/w:tcPr&gt;&lt;w:p w:rsidR="00DC03C5" w:rsidRDefault="00DC03C5"&gt;&lt;w:pPr&gt;&lt;w:rPr&gt;&lt;w:lang w:val="en-AU"/&gt;&lt;/w:rPr&gt;&lt;/w:pPr&gt;&lt;/w:p&gt;&lt;/w:tc&gt;&lt;/w:tr&gt;&lt;w:tr w:rsidR="00DC03C5" w:rsidTr="00DC03C5"&gt;&lt;w:tc&gt;&lt;w:tcPr&gt;&lt;w:tcW w:w="4508" w:type="dxa"/&gt;&lt;/w:tcPr&gt;&lt;w:p w:rsidR="00DC03C5" w:rsidRDefault="00DC03C5"&gt;&lt;w:pPr&gt;&lt;w:rPr&gt;&lt;w:lang w:val="en-AU"/&gt;&lt;/w:rPr&gt;&lt;/w:pPr&gt;&lt;/w:p&gt;&lt;/w:tc&gt;&lt;w:tc&gt;&lt;w:tcPr&gt;&lt;w:tcW w:w="4508" w:type="dxa"/&gt;&lt;/w:tcPr&gt;&lt;w:p w:rsidR="00DC03C5" w:rsidRDefault="00DC03C5"&gt;&lt;w:pPr&gt;&lt;w:rPr&gt;&lt;w:lang w:val="en-AU"/&gt;&lt;/w:rPr&gt;&lt;/w:pPr&gt;&lt;/w:p&gt;&lt;/w:tc&gt;&lt;/w:tr&gt;&lt;/w:tbl&gt;&lt;w:p w:rsidR="00DC03C5" w:rsidRDefault="00DC03C5"&gt;&lt;w:pPr&gt;&lt;w:rPr&gt;&lt;w:lang w:val="en-AU"/&gt;&lt;/w:rPr&gt;&lt;/w:pPr&gt;&lt;/w:p&gt;&lt;w:p w:rsidR="00273B75" w:rsidRDefault="00DC03C5"&gt;&lt;w:r&gt;&lt;w:rPr&gt;&lt;w:lang w:val="en-AU"/&gt;&lt;/w:rPr&gt;&lt;w:t&gt;Citizen&lt;/w:t&gt;&lt;/w:r&gt;&lt;/w:p&gt;&lt;w:p w:rsidR="00000000" w:rsidRDefault="00444336"/&gt;&lt;w:sectPr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mc:Ignorable="w14 w15"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w:after="200" w:line="276" w:lineRule="auto"/&gt;&lt;/w:pPr&gt;&lt;/w:pPrDefault&gt;&lt;/w:docDefaults&gt;&lt;w:style w:type="paragraph" w:default="1" w:styleId="Normal"&gt;&lt;w:name w:val="Normal"/&gt;&lt;w:qFormat/&gt;&lt;w:rsid w:val="004A3277"/&gt;&lt;/w:style&gt;&lt;w:style w:type="paragraph" w:styleId="Heading1"&gt;&lt;w:name w:val="heading 1"/&gt;&lt;w:basedOn w:val="Normal"/&gt;&lt;w:next w:val="Normal"/&gt;&lt;w:link w:val="Heading1Char"/&gt;&lt;w:uiPriority w:val="9"/&gt;&lt;w:qFormat/&gt;&lt;w:rsid w:val="00841CD9"/&gt;&lt;w:pPr&gt;&lt;w:keepNext/&gt;&lt;w:keepLines/&gt;&lt;w:spacing w:before="480"/&gt;&lt;w:outlineLvl w:val="0"/&gt;&lt;/w:pPr&gt;&lt;w:rPr&gt;&lt;w:rFonts w:asciiTheme="majorHAnsi" w:eastAsiaTheme="majorEastAsia" w:hAnsiTheme="majorHAnsi" w:cstheme="majorBidi"/&gt;&lt;w:b/&gt;&lt;w:bCs/&gt;&lt;w:color w:val="2E74B5" w:themeColor="accent1" w:themeShade="BF"/&gt;&lt;w:sz w:val="28"/&gt;&lt;w:szCs w:val="28"/&gt;&lt;/w:rPr&gt;&lt;/w:style&gt;&lt;w:style w:type="paragraph" w:styleId="Heading2"&gt;&lt;w:name w:val="heading 2"/&gt;&lt;w:basedOn w:val="Normal"/&gt;&lt;w:next w:val="Normal"/&gt;&lt;w:link w:val="Heading2Char"/&gt;&lt;w:uiPriority w:val="9"/&gt;&lt;w:unhideWhenUsed/&gt;&lt;w:qFormat/&gt;&lt;w:rsid w:val="00841CD9"/&gt;&lt;w:pPr&gt;&lt;w:keepNext/&gt;&lt;w:keepLines/&gt;&lt;w:spacing w:before="200"/&gt;&lt;w:outlineLvl w:val="1"/&gt;&lt;/w:pPr&gt;&lt;w:rPr&gt;&lt;w:rFonts w:asciiTheme="majorHAnsi" w:eastAsiaTheme="majorEastAsia" w:hAnsiTheme="majorHAnsi" w:cstheme="majorBidi"/&gt;&lt;w:b/&gt;&lt;w:bCs/&gt;&lt;w:color w:val="5B9BD5" w:themeColor="accent1"/&gt;&lt;w:sz w:val="26"/&gt;&lt;w:szCs w:val="26"/&gt;&lt;/w:rPr&gt;&lt;/w:style&gt;&lt;w:style w:type="paragraph" w:styleId="Heading3"&gt;&lt;w:name w:val="heading 3"/&gt;&lt;w:basedOn w:val="Normal"/&gt;&lt;w:next w:val="Normal"/&gt;&lt;w:link w:val="Heading3Char"/&gt;&lt;w:uiPriority w:val="9"/&gt;&lt;w:unhideWhenUsed/&gt;&lt;w:qFormat/&gt;&lt;w:rsid w:val="00841CD9"/&gt;&lt;w:pPr&gt;&lt;w:keepNext/&gt;&lt;w:keepLines/&gt;&lt;w:spacing w:before="200"/&gt;&lt;w:outlineLvl w:val="2"/&gt;&lt;/w:pPr&gt;&lt;w:rPr&gt;&lt;w:rFonts w:asciiTheme="majorHAnsi" w:eastAsiaTheme="majorEastAsia" w:hAnsiTheme="majorHAnsi" w:cstheme="majorBidi"/&gt;&lt;w:b/&gt;&lt;w:bCs/&gt;&lt;w:color w:val="5B9BD5" w:themeColor="accent1"/&gt;&lt;/w:rPr&gt;&lt;/w:style&gt;&lt;w:style w:type="paragraph" w:styleId="Heading4"&gt;&lt;w:name w:val="heading 4"/&gt;&lt;w:basedOn w:val="Normal"/&gt;&lt;w:next w:val="Normal"/&gt;&lt;w:link w:val="Heading4Char"/&gt;&lt;w:uiPriority w:val="9"/&gt;&lt;w:unhideWhenUsed/&gt;&lt;w:qFormat/&gt;&lt;w:rsid w:val="00841CD9"/&gt;&lt;w:pPr&gt;&lt;w:keepNext/&gt;&lt;w:keepLines/&gt;&lt;w:spacing w:before="200"/&gt;&lt;w:outlineLvl w:val="3"/&gt;&lt;/w:pPr&gt;&lt;w:rPr&gt;&lt;w:rFonts w:asciiTheme="majorHAnsi" w:eastAsiaTheme="majorEastAsia" w:hAnsiTheme="majorHAnsi" w:cstheme="majorBidi"/&gt;&lt;w:b/&gt;&lt;w:bCs/&gt;&lt;w:i/&gt;&lt;w:iCs/&gt;&lt;w:color w:val="5B9BD5" w:themeColor="accent1"/&gt;&lt;/w:rPr&gt;&lt;/w:style&gt;&lt;w:style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w:val="00841CD9"/&gt;&lt;w:pPr&gt;&lt;w:tabs&gt;&lt;w:tab w:val="center" w:pos="4680"/&gt;&lt;w:tab w:val="right" w:pos="9360"/&gt;&lt;/w:tabs&gt;&lt;/w:pPr&gt;&lt;/w:style&gt;&lt;w:style w:type="character" w:customStyle="1" w:styleId="HeaderChar"&gt;&lt;w:name w:val="Header Char"/&gt;&lt;w:basedOn w:val="DefaultParagraphFont"/&gt;&lt;w:link w:val="Header"/&gt;&lt;w:uiPriority w:val="99"/&gt;&lt;w:rsid w:val="00841CD9"/&gt;&lt;/w:style&gt;&lt;w:style w:type="character" w:customStyle="1" w:styleId="Heading1Char"&gt;&lt;w:name w:val="Heading 1 Char"/&gt;&lt;w:basedOn w:val="DefaultParagraphFont"/&gt;&lt;w:link w:val="Heading1"/&gt;&lt;w:uiPriority w:val="9"/&gt;&lt;w:rsid w:val="00841CD9"/&gt;&lt;w:rPr&gt;&lt;w:rFonts w:asciiTheme="majorHAnsi" w:eastAsiaTheme="majorEastAsia" w:hAnsiTheme="majorHAnsi" w:cstheme="majorBidi"/&gt;&lt;w:b/&gt;&lt;w:bCs/&gt;&lt;w:color w:val="2E74B5" w:themeColor="accent1" w:themeShade="BF"/&gt;&lt;w:sz w:val="28"/&gt;&lt;w:szCs w:val="28"/&gt;&lt;/w:rPr&gt;&lt;/w:style&gt;&lt;w:style w:type="character" w:customStyle="1" w:styleId="Heading2Char"&gt;&lt;w:name w:val="Heading 2 Char"/&gt;&lt;w:basedOn w:val="DefaultParagraphFont"/&gt;&lt;w:link w:val="Heading2"/&gt;&lt;w:uiPriority w:val="9"/&gt;&lt;w:rsid w:val="00841CD9"/&gt;&lt;w:rPr&gt;&lt;w:rFonts w:asciiTheme="majorHAnsi" w:eastAsiaTheme="majorEastAsia" w:hAnsiTheme="majorHAnsi" w:cstheme="majorBidi"/&gt;&lt;w:b/&gt;&lt;w:bCs/&gt;&lt;w:color w:val="5B9BD5" w:themeColor="accent1"/&gt;&lt;w:sz w:val="26"/&gt;&lt;w:szCs w:val="26"/&gt;&lt;/w:rPr&gt;&lt;/w:style&gt;&lt;w:style w:type="character" w:customStyle="1" w:styleId="Heading3Char"&gt;&lt;w:name w:val="Heading 3 Char"/&gt;&lt;w:basedOn w:val="DefaultParagraphFont"/&gt;&lt;w:link w:val="Heading3"/&gt;&lt;w:uiPriority w:val="9"/&gt;&lt;w:rsid w:val="00841CD9"/&gt;&lt;w:rPr&gt;&lt;w:rFonts w:asciiTheme="majorHAnsi" w:eastAsiaTheme="majorEastAsia" w:hAnsiTheme="majorHAnsi" w:cstheme="majorBidi"/&gt;&lt;w:b/&gt;&lt;w:bCs/&gt;&lt;w:color w:val="5B9BD5" w:themeColor="accent1"/&gt;&lt;/w:rPr&gt;&lt;/w:style&gt;&lt;w:style w:type="character" w:customStyle="1" w:styleId="Heading4Char"&gt;&lt;w:name w:val="Heading 4 Char"/&gt;&lt;w:basedOn w:val="DefaultParagraphFont"/&gt;&lt;w:link w:val="Heading4"/&gt;&lt;w:uiPriority w:val="9"/&gt;&lt;w:rsid w:val="00841CD9"/&gt;&lt;w:rPr&gt;&lt;w:rFonts w:asciiTheme="majorHAnsi" w:eastAsiaTheme="majorEastAsia" w:hAnsiTheme="majorHAnsi" w:cstheme="majorBidi"/&gt;&lt;w:b/&gt;&lt;w:bCs/&gt;&lt;w:i/&gt;&lt;w:iCs/&gt;&lt;w:color w:val="5B9BD5" w:themeColor="accent1"/&gt;&lt;/w:rPr&gt;&lt;/w:style&gt;&lt;w:style w:type="paragraph" w:styleId="NormalIndent"&gt;&lt;w:name w:val="Normal Indent"/&gt;&lt;w:basedOn w:val="Normal"/&gt;&lt;w:uiPriority w:val="99"/&gt;&lt;w:unhideWhenUsed/&gt;&lt;w:rsid w:val="00841CD9"/&gt;&lt;w:pPr&gt;&lt;w:ind w:left="720"/&gt;&lt;/w:pPr&gt;&lt;/w:style&gt;&lt;w:style w:type="paragraph" w:styleId="Subtitle"&gt;&lt;w:name w:val="Subtitle"/&gt;&lt;w:basedOn w:val="Normal"/&gt;&lt;w:next w:val="Normal"/&gt;&lt;w:link w:val="SubtitleChar"/&gt;&lt;w:uiPriority w:val="11"/&gt;&lt;w:qFormat/&gt;&lt;w:rsid w:val="00841CD9"/&gt;&lt;w:pPr&gt;&lt;w:numPr&gt;&lt;w:ilvl w:val="1"/&gt;&lt;/w:numPr&gt;&lt;w:ind w:left="86"/&gt;&lt;/w:pPr&gt;&lt;w:rPr&gt;&lt;w:rFonts w:asciiTheme="majorHAnsi" w:eastAsiaTheme="majorEastAsia" w:hAnsiTheme="majorHAnsi" w:cstheme="majorBidi"/&gt;&lt;w:i/&gt;&lt;w:iCs/&gt;&lt;w:color w:val="5B9BD5" w:themeColor="accent1"/&gt;&lt;w:spacing w:val="15"/&gt;&lt;w:sz w:val="24"/&gt;&lt;w:szCs w:val="24"/&gt;&lt;/w:rPr&gt;&lt;/w:style&gt;&lt;w:style w:type="character" w:customStyle="1" w:styleId="SubtitleChar"&gt;&lt;w:name w:val="Subtitle Char"/&gt;&lt;w:basedOn w:val="DefaultParagraphFont"/&gt;&lt;w:link w:val="Subtitle"/&gt;&lt;w:uiPriority w:val="11"/&gt;&lt;w:rsid w:val="00841CD9"/&gt;&lt;w:rPr&gt;&lt;w:rFonts w:asciiTheme="majorHAnsi" w:eastAsiaTheme="majorEastAsia" w:hAnsiTheme="majorHAnsi" w:cstheme="majorBidi"/&gt;&lt;w:i/&gt;&lt;w:iCs/&gt;&lt;w:color w:val="5B9BD5" w:themeColor="accent1"/&gt;&lt;w:spacing w:val="15"/&gt;&lt;w:sz w:val="24"/&gt;&lt;w:szCs w:val="24"/&gt;&lt;/w:rPr&gt;&lt;/w:style&gt;&lt;w:style w:type="paragraph" w:styleId="Title"&gt;&lt;w:name w:val="Title"/&gt;&lt;w:basedOn w:val="Normal"/&gt;&lt;w:next w:val="Normal"/&gt;&lt;w:link w:val="TitleChar"/&gt;&lt;w:uiPriority w:val="10"/&gt;&lt;w:qFormat/&gt;&lt;w:rsid w:val="00841CD9"/&gt;&lt;w:pPr&gt;&lt;w:pBdr&gt;&lt;w:bottom w:val="single" w:sz="8" w:space="4" w:color="5B9BD5" w:themeColor="accent1"/&gt;&lt;/w:pBdr&gt;&lt;w:spacing w:after="300"/&gt;&lt;w:contextualSpacing/&gt;&lt;/w:pPr&gt;&lt;w:rPr&gt;&lt;w:rFonts w:asciiTheme="majorHAnsi" w:eastAsiaTheme="majorEastAsia" w:hAnsiTheme="majorHAnsi" w:cstheme="majorBidi"/&gt;&lt;w:color w:val="323E4F" w:themeColor="text2" w:themeShade="BF"/&gt;&lt;w:spacing w:val="5"/&gt;&lt;w:kern w:val="28"/&gt;&lt;w:sz w:val="52"/&gt;&lt;w:szCs w:val="52"/&gt;&lt;/w:rPr&gt;&lt;/w:style&gt;&lt;w:style w:type="character" w:customStyle="1" w:styleId="TitleChar"&gt;&lt;w:name w:val="Title Char"/&gt;&lt;w:basedOn w:val="DefaultParagraphFont"/&gt;&lt;w:link w:val="Title"/&gt;&lt;w:uiPriority w:val="10"/&gt;&lt;w:rsid w:val="00841CD9"/&gt;&lt;w:rPr&gt;&lt;w:rFonts w:asciiTheme="majorHAnsi" w:eastAsiaTheme="majorEastAsia" w:hAnsiTheme="majorHAnsi" w:cstheme="majorBidi"/&gt;&lt;w:color w:val="323E4F" w:themeColor="text2" w:themeShade="BF"/&gt;&lt;w:spacing w:val="5"/&gt;&lt;w:kern w:val="28"/&gt;&lt;w:sz w:val="52"/&gt;&lt;w:szCs w:val="52"/&gt;&lt;/w:rPr&gt;&lt;/w:style&gt;&lt;w:style w:type="character" w:styleId="Emphasis"&gt;&lt;w:name w:val="Emphasis"/&gt;&lt;w:basedOn w:val="DefaultParagraphFont"/&gt;&lt;w:uiPriority w:val="20"/&gt;&lt;w:qFormat/&gt;&lt;w:rsid w:val="00D1197D"/&gt;&lt;w:rPr&gt;&lt;w:i/&gt;&lt;w:iCs/&gt;&lt;/w:rPr&gt;&lt;/w:style&gt;&lt;w:style w:type="character" w:styleId="Hyperlink"&gt;&lt;w:name w:val="Hyperlink"/&gt;&lt;w:basedOn w:val="DefaultParagraphFont"/&gt;&lt;w:uiPriority w:val="99"/&gt;&lt;w:unhideWhenUsed/&gt;&lt;w:rPr&gt;&lt;w:color w:val="0563C1" w:themeColor="hyperlink"/&gt;&lt;w:u w:val="single"/&gt;&lt;/w:rPr&gt;&lt;/w:style&gt;&lt;w:style w:type="table" w:styleId="TableGrid"&gt;&lt;w:name w:val="Table Grid"/&gt;&lt;w:basedOn w:val="TableNormal"/&gt;&lt;w:uiPriority w:val="59"/&gt;&lt;w:pPr&gt;&lt;w:spacing w:after="0" w:line="240" w:lineRule="auto"/&gt;&lt;/w:pPr&gt;&lt;w:tblPr&gt;&lt;w:tblInd w:w="0" w:type="dxa"/&gt;&lt;w:tblBorders&gt;&lt;w:top w:val="single" w:sz="4" w:space="0" w:color="000000" w:themeColor="text1"/&gt;&lt;w:left w:val="single" w:sz="4" w:space="0" w:color="000000" w:themeColor="text1"/&gt;&lt;w:bottom w:val="single" w:sz="4" w:space="0" w:color="000000" w:themeColor="text1"/&gt;&lt;w:right w:val="single" w:sz="4" w:space="0" w:color="000000" w:themeColor="text1"/&gt;&lt;w:insideH w:val="single" w:sz="4" w:space="0" w:color="000000" w:themeColor="text1"/&gt;&lt;w:insideV w:val="single" w:sz="4" w:space="0" w:color="000000" w:themeColor="text1"/&gt;&lt;/w:tblBorders&gt;&lt;w:tblCellMar&gt;&lt;w:top w:w="0" w:type="dxa"/&gt;&lt;w:left w:w="108" w:type="dxa"/&gt;&lt;w:bottom w:w="0" w:type="dxa"/&gt;&lt;w:right w:w="108" w:type="dxa"/&gt;&lt;/w:tblCellMar&gt;&lt;/w:tblPr&gt;&lt;/w:style&gt;&lt;w:style w:type="paragraph" w:styleId="Caption"&gt;&lt;w:name w:val="caption"/&gt;&lt;w:basedOn w:val="Normal"/&gt;&lt;w:next w:val="Normal"/&gt;&lt;w:uiPriority w:val="35"/&gt;&lt;w:semiHidden/&gt;&lt;w:unhideWhenUsed/&gt;&lt;w:qFormat/&gt;&lt;w:rsid w:val="007109C0"/&gt;&lt;w:pPr&gt;&lt;w:spacing w:line="240" w:lineRule="auto"/&gt;&lt;/w:pPr&gt;&lt;w:rPr&gt;&lt;w:b/&gt;&lt;w:bCs/&gt;&lt;w:color w:val="5B9BD5" w:themeColor="accent1"/&gt;&lt;w:sz w:val="18"/&gt;&lt;w:szCs w:val="18"/&gt;&lt;/w:rPr&gt;&lt;/w:style&gt;&lt;w:style w:type="paragraph" w:customStyle="1" w:styleId="DocDefaults"&gt;&lt;w:name w:val="DocDefaults"/&gt;&lt;/w:style&gt;&lt;/w:styles&gt;&lt;/pkg:xmlData&gt;&lt;/pkg:part&gt;&lt;/pkg:package&gt;
  </terms>
  <notes>
    <note>note 1</note>
    <note>note 2</note>
  </notes>
</invoice>
</file>

<file path=customXml/itemProps1.xml><?xml version="1.0" encoding="utf-8"?>
<ds:datastoreItem xmlns:ds="http://schemas.openxmlformats.org/officeDocument/2006/customXml" ds:itemID="{5D7BA57F-1E52-4637-9F82-2D4025768D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jharrop</cp:lastModifiedBy>
  <cp:revision>2</cp:revision>
  <dcterms:created xsi:type="dcterms:W3CDTF">2015-01-11T03:30:00Z</dcterms:created>
  <dcterms:modified xsi:type="dcterms:W3CDTF">2015-01-11T03:36:00Z</dcterms:modified>
</cp:coreProperties>
</file>